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97B" w:rsidRDefault="0007714E">
      <w:bookmarkStart w:id="0" w:name="_GoBack"/>
      <w:bookmarkEnd w:id="0"/>
      <w:r>
        <w:t>August 8, 2013</w:t>
      </w:r>
    </w:p>
    <w:p w:rsidR="0007714E" w:rsidRDefault="0007714E" w:rsidP="0007714E">
      <w:pPr>
        <w:pStyle w:val="DateText"/>
      </w:pPr>
    </w:p>
    <w:p w:rsidR="0007714E" w:rsidRDefault="0007714E" w:rsidP="0007714E">
      <w:pPr>
        <w:pStyle w:val="SenderAddress"/>
      </w:pPr>
      <w:r>
        <w:t xml:space="preserve">Alpheius Global Enterprises </w:t>
      </w:r>
    </w:p>
    <w:p w:rsidR="0007714E" w:rsidRDefault="00382B11" w:rsidP="0007714E">
      <w:pPr>
        <w:pStyle w:val="SenderAddress"/>
      </w:pPr>
      <w:r>
        <w:t>414 Edmonds Road</w:t>
      </w:r>
    </w:p>
    <w:p w:rsidR="0007714E" w:rsidRDefault="0007714E" w:rsidP="0007714E">
      <w:pPr>
        <w:pStyle w:val="SenderAddress"/>
      </w:pPr>
      <w:r>
        <w:t>Melbourne VIC 3004</w:t>
      </w:r>
    </w:p>
    <w:p w:rsidR="0007714E" w:rsidRDefault="0007714E" w:rsidP="0007714E">
      <w:pPr>
        <w:pStyle w:val="RecipientAddress"/>
      </w:pPr>
      <w:r>
        <w:fldChar w:fldCharType="begin"/>
      </w:r>
      <w:r>
        <w:instrText xml:space="preserve"> ADDRESSBLOCK \f "&lt;&lt;_FIRST0_&gt;&gt;&lt;&lt; _LAST0_&gt;&gt;&lt;&lt; _SUFFIX0_&gt;&gt;</w:instrText>
      </w:r>
    </w:p>
    <w:p w:rsidR="0007714E" w:rsidRDefault="0007714E" w:rsidP="0007714E">
      <w:pPr>
        <w:pStyle w:val="RecipientAddress"/>
      </w:pPr>
      <w:r>
        <w:instrText>&lt;&lt;_COMPANY_</w:instrText>
      </w:r>
    </w:p>
    <w:p w:rsidR="0007714E" w:rsidRDefault="0007714E" w:rsidP="0007714E">
      <w:pPr>
        <w:pStyle w:val="RecipientAddress"/>
      </w:pPr>
      <w:r>
        <w:instrText>&gt;&gt;&lt;&lt;_STREET1_</w:instrText>
      </w:r>
    </w:p>
    <w:p w:rsidR="0007714E" w:rsidRDefault="0007714E" w:rsidP="0007714E">
      <w:pPr>
        <w:pStyle w:val="RecipientAddress"/>
      </w:pPr>
      <w:r>
        <w:instrText>&gt;&gt;&lt;&lt;_STREET2_</w:instrText>
      </w:r>
    </w:p>
    <w:p w:rsidR="0007714E" w:rsidRDefault="0007714E" w:rsidP="0007714E">
      <w:pPr>
        <w:pStyle w:val="RecipientAddress"/>
      </w:pPr>
      <w:r>
        <w:instrText xml:space="preserve">&gt;&gt;&lt;&lt;_CITY_&gt;&gt;&lt;&lt;, _STATE_&gt;&gt;&lt;&lt; _POSTAL_&gt;&gt;" \l 1033 \c 0 \e "" </w:instrText>
      </w:r>
      <w:r>
        <w:fldChar w:fldCharType="separate"/>
      </w:r>
      <w:r w:rsidR="00A354BE">
        <w:rPr>
          <w:noProof/>
        </w:rPr>
        <w:t>«AddressBlock»</w:t>
      </w:r>
      <w:r>
        <w:fldChar w:fldCharType="end"/>
      </w:r>
    </w:p>
    <w:p w:rsidR="0007714E" w:rsidRPr="001F7394" w:rsidRDefault="0007714E" w:rsidP="0007714E">
      <w:pPr>
        <w:pStyle w:val="Salutation"/>
        <w:rPr>
          <w:b w:val="0"/>
        </w:rPr>
      </w:pPr>
      <w:r w:rsidRPr="001F7394">
        <w:rPr>
          <w:b w:val="0"/>
        </w:rPr>
        <w:fldChar w:fldCharType="begin"/>
      </w:r>
      <w:r w:rsidRPr="001F7394">
        <w:rPr>
          <w:b w:val="0"/>
        </w:rPr>
        <w:instrText xml:space="preserve"> GREETINGLINE \f "&lt;&lt;_BEFORE_ Dear &gt;&gt;&lt;&lt;_FIRST0_&gt;&gt; &lt;&lt;_AFTER_ ,&gt;&gt;" \l 1033 \e "Dear Sir or Madam:" </w:instrText>
      </w:r>
      <w:r w:rsidRPr="001F7394">
        <w:rPr>
          <w:b w:val="0"/>
        </w:rPr>
        <w:fldChar w:fldCharType="separate"/>
      </w:r>
      <w:r w:rsidR="00A354BE">
        <w:rPr>
          <w:b w:val="0"/>
          <w:noProof/>
        </w:rPr>
        <w:t>«GreetingLine»</w:t>
      </w:r>
      <w:r w:rsidRPr="001F7394">
        <w:rPr>
          <w:b w:val="0"/>
        </w:rPr>
        <w:fldChar w:fldCharType="end"/>
      </w:r>
    </w:p>
    <w:p w:rsidR="0007714E" w:rsidRDefault="0007714E" w:rsidP="0007714E">
      <w:r>
        <w:t xml:space="preserve">ACCOUNT NUMBER </w:t>
      </w:r>
      <w:r w:rsidR="00A354BE">
        <w:fldChar w:fldCharType="begin"/>
      </w:r>
      <w:r w:rsidR="00A354BE">
        <w:instrText xml:space="preserve"> MERGEFIELD  Account_Number \* FirstCap </w:instrText>
      </w:r>
      <w:r w:rsidR="00A354BE">
        <w:fldChar w:fldCharType="separate"/>
      </w:r>
      <w:r w:rsidR="00A354BE">
        <w:rPr>
          <w:noProof/>
        </w:rPr>
        <w:t>«Account_Number»</w:t>
      </w:r>
      <w:r w:rsidR="00A354BE">
        <w:rPr>
          <w:noProof/>
        </w:rPr>
        <w:fldChar w:fldCharType="end"/>
      </w:r>
      <w:r>
        <w:t xml:space="preserve"> </w:t>
      </w:r>
    </w:p>
    <w:p w:rsidR="0007714E" w:rsidRDefault="00DB249D" w:rsidP="0007714E">
      <w:pPr>
        <w:tabs>
          <w:tab w:val="left" w:pos="2294"/>
        </w:tabs>
      </w:pPr>
      <w:r>
        <w:fldChar w:fldCharType="begin"/>
      </w:r>
      <w:r>
        <w:instrText xml:space="preserve"> IF </w:instrText>
      </w:r>
      <w:r w:rsidR="00A354BE">
        <w:fldChar w:fldCharType="begin"/>
      </w:r>
      <w:r w:rsidR="00A354BE">
        <w:instrText xml:space="preserve"> MERGEFIELD Account_balance </w:instrText>
      </w:r>
      <w:r w:rsidR="00A354BE">
        <w:fldChar w:fldCharType="separate"/>
      </w:r>
      <w:r w:rsidR="00A354BE">
        <w:rPr>
          <w:noProof/>
        </w:rPr>
        <w:instrText>$27,345.00</w:instrText>
      </w:r>
      <w:r w:rsidR="00A354BE">
        <w:rPr>
          <w:noProof/>
        </w:rPr>
        <w:fldChar w:fldCharType="end"/>
      </w:r>
      <w:r>
        <w:instrText xml:space="preserve"> &gt; 0 "According to our records the above account has not been settled. The enclosed statement shows the amount owing. We look forward to prompt payment of this account." "According to our records the above payment has been settled in full. Thank you for your prompt payment." </w:instrText>
      </w:r>
      <w:r>
        <w:fldChar w:fldCharType="separate"/>
      </w:r>
      <w:r w:rsidR="00A354BE">
        <w:rPr>
          <w:noProof/>
        </w:rPr>
        <w:t>According to our records the above account has not been settled. The enclosed statement shows the amount owing. We look forward to prompt payment of this account.</w:t>
      </w:r>
      <w:r>
        <w:fldChar w:fldCharType="end"/>
      </w:r>
      <w:r w:rsidR="0007714E">
        <w:tab/>
      </w:r>
    </w:p>
    <w:p w:rsidR="0007714E" w:rsidRDefault="0007714E" w:rsidP="00382B11">
      <w:r>
        <w:t>If you have any queries regarding your account, please contact me on 9663-0000.</w:t>
      </w:r>
    </w:p>
    <w:p w:rsidR="00382B11" w:rsidRDefault="00382B11" w:rsidP="00382B11"/>
    <w:p w:rsidR="00382B11" w:rsidRDefault="00382B11" w:rsidP="00382B11">
      <w:r>
        <w:t>Yours faithfully</w:t>
      </w:r>
    </w:p>
    <w:p w:rsidR="00382B11" w:rsidRDefault="00382B11" w:rsidP="00382B11"/>
    <w:p w:rsidR="00382B11" w:rsidRDefault="00382B11" w:rsidP="00382B11"/>
    <w:p w:rsidR="0007714E" w:rsidRDefault="0007714E" w:rsidP="0007714E">
      <w:pPr>
        <w:pStyle w:val="Signature"/>
      </w:pPr>
      <w:r>
        <w:t>TIM NGUYEN</w:t>
      </w:r>
    </w:p>
    <w:p w:rsidR="0007714E" w:rsidRDefault="0007714E" w:rsidP="0007714E">
      <w:pPr>
        <w:pStyle w:val="Signature"/>
      </w:pPr>
      <w:r>
        <w:t>Sales and Marketing Manager</w:t>
      </w:r>
    </w:p>
    <w:p w:rsidR="006E597B" w:rsidRDefault="006E597B" w:rsidP="0007714E">
      <w:pPr>
        <w:pStyle w:val="SenderAddress"/>
      </w:pPr>
    </w:p>
    <w:sectPr w:rsidR="006E597B">
      <w:headerReference w:type="even" r:id="rId12"/>
      <w:headerReference w:type="default" r:id="rId13"/>
      <w:footerReference w:type="even" r:id="rId14"/>
      <w:footerReference w:type="default" r:id="rId15"/>
      <w:headerReference w:type="first" r:id="rId16"/>
      <w:pgSz w:w="12240" w:h="15840" w:code="1"/>
      <w:pgMar w:top="2880" w:right="2160" w:bottom="1440" w:left="1800" w:header="720" w:footer="720"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14E" w:rsidRDefault="0007714E">
      <w:pPr>
        <w:spacing w:after="0" w:line="240" w:lineRule="auto"/>
      </w:pPr>
      <w:r>
        <w:separator/>
      </w:r>
    </w:p>
  </w:endnote>
  <w:endnote w:type="continuationSeparator" w:id="0">
    <w:p w:rsidR="0007714E" w:rsidRDefault="00077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97B" w:rsidRDefault="00085E91">
    <w:pPr>
      <w:pStyle w:val="Footer"/>
    </w:pPr>
    <w:r>
      <w:rPr>
        <w:noProof/>
        <w:lang w:val="en-AU" w:eastAsia="en-AU"/>
      </w:rPr>
      <mc:AlternateContent>
        <mc:Choice Requires="wps">
          <w:drawing>
            <wp:anchor distT="0" distB="0" distL="114300" distR="114300" simplePos="0" relativeHeight="251678720" behindDoc="1" locked="0" layoutInCell="1" allowOverlap="1" wp14:editId="0C150C04">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2" style="position:absolute;margin-left:0;margin-top:0;width:55.1pt;height:11in;z-index:-25163776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r>
      <w:rPr>
        <w:noProof/>
        <w:lang w:val="en-AU" w:eastAsia="en-AU"/>
      </w:rPr>
      <mc:AlternateContent>
        <mc:Choice Requires="wps">
          <w:drawing>
            <wp:anchor distT="0" distB="0" distL="114300" distR="114300" simplePos="0" relativeHeight="251679744" behindDoc="1" locked="0" layoutInCell="1" allowOverlap="1" wp14:editId="1E7A9A2C">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3" style="position:absolute;margin-left:0;margin-top:0;width:55.1pt;height:71.3pt;z-index:-25163673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" fillcolor="#a9a57c [3204]" stroked="f" strokeweight="2pt">
              <v:path arrowok="t"/>
              <v:textbox>
                <w:txbxContent>
                  <w:p w:rsidR="006E597B" w:rsidRDefault="006E597B"/>
                </w:txbxContent>
              </v:textbox>
              <w10:wrap anchorx="page" anchory="page"/>
            </v:rect>
          </w:pict>
        </mc:Fallback>
      </mc:AlternateContent>
    </w:r>
    <w:r>
      <w:rPr>
        <w:noProof/>
        <w:lang w:val="en-AU" w:eastAsia="en-AU"/>
      </w:rPr>
      <mc:AlternateContent>
        <mc:Choice Requires="wps">
          <w:drawing>
            <wp:anchor distT="0" distB="0" distL="114300" distR="114300" simplePos="0" relativeHeight="251680768" behindDoc="0" locked="0" layoutInCell="1" allowOverlap="1" wp14:editId="60793D9C">
              <wp:simplePos x="0" y="0"/>
              <mc:AlternateContent>
                <mc:Choice Requires="wp14">
                  <wp:positionH relativeFrom="page">
                    <wp14:pctPosHOffset>2500</wp14:pctPosHOffset>
                  </wp:positionH>
                </mc:Choice>
                <mc:Fallback>
                  <wp:positionH relativeFrom="page">
                    <wp:posOffset>194310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7"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6E597B" w:rsidRDefault="00085E9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Pr>
                              <w:noProof/>
                              <w:color w:val="FFFFFF" w:themeColor="background1"/>
                              <w:sz w:val="24"/>
                              <w:szCs w:val="20"/>
                            </w:rPr>
                            <w:t>2</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34" type="#_x0000_t185" style="position:absolute;margin-left:0;margin-top:0;width:36pt;height:28.8pt;z-index:251680768;visibility:visible;mso-wrap-style:square;mso-width-percent:0;mso-height-percent:0;mso-left-percent:25;mso-top-percent:835;mso-wrap-distance-left:9pt;mso-wrap-distance-top:0;mso-wrap-distance-right:9pt;mso-wrap-distance-bottom:0;mso-position-horizontal-relative:page;mso-position-vertical-relative:page;mso-width-percent:0;mso-height-percent:0;mso-left-percent:25;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" filled="t" fillcolor="#a9a57c [3204]" strokecolor="white [3212]" strokeweight="1pt">
              <v:path arrowok="t"/>
              <v:textbox inset="0,,0">
                <w:txbxContent>
                  <w:p w:rsidR="006E597B" w:rsidRDefault="00085E9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Pr>
                        <w:noProof/>
                        <w:color w:val="FFFFFF" w:themeColor="background1"/>
                        <w:sz w:val="24"/>
                        <w:szCs w:val="20"/>
                      </w:rPr>
                      <w:t>2</w:t>
                    </w:r>
                    <w:r>
                      <w:rPr>
                        <w:color w:val="FFFFFF" w:themeColor="background1"/>
                        <w:sz w:val="24"/>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97B" w:rsidRDefault="00085E91">
    <w:pPr>
      <w:pStyle w:val="Footer"/>
    </w:pPr>
    <w:r>
      <w:rPr>
        <w:noProof/>
        <w:lang w:val="en-AU" w:eastAsia="en-AU"/>
      </w:rPr>
      <mc:AlternateContent>
        <mc:Choice Requires="wps">
          <w:drawing>
            <wp:anchor distT="0" distB="0" distL="114300" distR="114300" simplePos="0" relativeHeight="251669504" behindDoc="1" locked="0" layoutInCell="1" allowOverlap="1" wp14:editId="263D6948">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5" style="position:absolute;margin-left:0;margin-top:0;width:55.1pt;height:11in;z-index:-25164697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r>
      <w:rPr>
        <w:noProof/>
        <w:lang w:val="en-AU" w:eastAsia="en-AU"/>
      </w:rPr>
      <mc:AlternateContent>
        <mc:Choice Requires="wps">
          <w:drawing>
            <wp:anchor distT="0" distB="0" distL="114300" distR="114300" simplePos="0" relativeHeight="251670528" behindDoc="1" locked="0" layoutInCell="1" allowOverlap="1" wp14:editId="1CFCC04E">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6" style="position:absolute;margin-left:0;margin-top:0;width:55.1pt;height:71.3pt;z-index:-25164595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" fillcolor="#a9a57c [3204]" stroked="f" strokeweight="2pt">
              <v:path arrowok="t"/>
              <v:textbox>
                <w:txbxContent>
                  <w:p w:rsidR="006E597B" w:rsidRDefault="006E597B"/>
                </w:txbxContent>
              </v:textbox>
              <w10:wrap anchorx="page" anchory="page"/>
            </v:rect>
          </w:pict>
        </mc:Fallback>
      </mc:AlternateContent>
    </w:r>
    <w:r>
      <w:rPr>
        <w:noProof/>
        <w:lang w:val="en-AU" w:eastAsia="en-AU"/>
      </w:rPr>
      <mc:AlternateContent>
        <mc:Choice Requires="wps">
          <w:drawing>
            <wp:anchor distT="0" distB="0" distL="114300" distR="114300" simplePos="0" relativeHeight="251671552" behindDoc="0" locked="0" layoutInCell="1" allowOverlap="1" wp14:editId="276A3F50">
              <wp:simplePos x="0" y="0"/>
              <mc:AlternateContent>
                <mc:Choice Requires="wp14">
                  <wp:positionH relativeFrom="page">
                    <wp14:pctPosHOffset>91700</wp14:pctPosHOffset>
                  </wp:positionH>
                </mc:Choice>
                <mc:Fallback>
                  <wp:positionH relativeFrom="page">
                    <wp:posOffset>7127240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12"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6E597B" w:rsidRDefault="00085E9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Pr>
                              <w:noProof/>
                              <w:color w:val="FFFFFF" w:themeColor="background1"/>
                              <w:sz w:val="24"/>
                              <w:szCs w:val="20"/>
                            </w:rPr>
                            <w:t>3</w:t>
                          </w:r>
                          <w:r>
                            <w:rPr>
                              <w:color w:val="FFFFFF" w:themeColor="background1"/>
                              <w:sz w:val="24"/>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7" type="#_x0000_t185" style="position:absolute;margin-left:0;margin-top:0;width:36pt;height:28.8pt;z-index:251671552;visibility:visible;mso-wrap-style:square;mso-width-percent:0;mso-height-percent:0;mso-left-percent:917;mso-top-percent:835;mso-wrap-distance-left:9pt;mso-wrap-distance-top:0;mso-wrap-distance-right:9pt;mso-wrap-distance-bottom:0;mso-position-horizontal-relative:page;mso-position-vertical-relative:page;mso-width-percent:0;mso-height-percent:0;mso-left-percent:917;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" filled="t" fillcolor="#a9a57c [3204]" strokecolor="white [3212]" strokeweight="1pt">
              <v:path arrowok="t"/>
              <v:textbox inset="0,,0">
                <w:txbxContent>
                  <w:p w:rsidR="006E597B" w:rsidRDefault="00085E91">
                    <w:pPr>
                      <w:jc w:val="center"/>
                      <w:rPr>
                        <w:color w:val="FFFFFF" w:themeColor="background1"/>
                        <w:sz w:val="24"/>
                        <w:szCs w:val="20"/>
                      </w:rPr>
                    </w:pPr>
                    <w:r>
                      <w:rPr>
                        <w:color w:val="FFFFFF" w:themeColor="background1"/>
                        <w:sz w:val="24"/>
                        <w:szCs w:val="20"/>
                      </w:rPr>
                      <w:fldChar w:fldCharType="begin"/>
                    </w:r>
                    <w:r>
                      <w:rPr>
                        <w:color w:val="FFFFFF" w:themeColor="background1"/>
                        <w:sz w:val="24"/>
                        <w:szCs w:val="20"/>
                      </w:rPr>
                      <w:instrText xml:space="preserve"> PAGE    \* MERGEFORMAT </w:instrText>
                    </w:r>
                    <w:r>
                      <w:rPr>
                        <w:color w:val="FFFFFF" w:themeColor="background1"/>
                        <w:sz w:val="24"/>
                        <w:szCs w:val="20"/>
                      </w:rPr>
                      <w:fldChar w:fldCharType="separate"/>
                    </w:r>
                    <w:r>
                      <w:rPr>
                        <w:noProof/>
                        <w:color w:val="FFFFFF" w:themeColor="background1"/>
                        <w:sz w:val="24"/>
                        <w:szCs w:val="20"/>
                      </w:rPr>
                      <w:t>3</w:t>
                    </w:r>
                    <w:r>
                      <w:rPr>
                        <w:color w:val="FFFFFF" w:themeColor="background1"/>
                        <w:sz w:val="24"/>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14E" w:rsidRDefault="0007714E">
      <w:pPr>
        <w:spacing w:after="0" w:line="240" w:lineRule="auto"/>
      </w:pPr>
      <w:r>
        <w:separator/>
      </w:r>
    </w:p>
  </w:footnote>
  <w:footnote w:type="continuationSeparator" w:id="0">
    <w:p w:rsidR="0007714E" w:rsidRDefault="00077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97B" w:rsidRDefault="00085E91">
    <w:pPr>
      <w:pStyle w:val="Header"/>
    </w:pPr>
    <w:r>
      <w:rPr>
        <w:noProof/>
        <w:color w:val="000000"/>
        <w:lang w:val="en-AU" w:eastAsia="en-AU"/>
      </w:rPr>
      <mc:AlternateContent>
        <mc:Choice Requires="wps">
          <w:drawing>
            <wp:anchor distT="0" distB="0" distL="114300" distR="114300" simplePos="0" relativeHeight="251676672" behindDoc="1" locked="0" layoutInCell="1" allowOverlap="1" wp14:editId="6C92A0E6">
              <wp:simplePos x="0" y="0"/>
              <mc:AlternateContent>
                <mc:Choice Requires="wp14">
                  <wp:positionH relativeFrom="page">
                    <wp14:pctPosHOffset>9000</wp14:pctPosHOffset>
                  </wp:positionH>
                </mc:Choice>
                <mc:Fallback>
                  <wp:positionH relativeFrom="page">
                    <wp:posOffset>699135</wp:posOffset>
                  </wp:positionH>
                </mc:Fallback>
              </mc:AlternateContent>
              <wp:positionV relativeFrom="page">
                <wp:align>center</wp:align>
              </wp:positionV>
              <wp:extent cx="7072630" cy="10058400"/>
              <wp:effectExtent l="0" t="0" r="0" b="0"/>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54F50A31" id="Rectangle 5" o:spid="_x0000_s1026" style="position:absolute;margin-left:0;margin-top:0;width:556.9pt;height:11in;z-index:-251639808;visibility:visible;mso-wrap-style:square;mso-width-percent:910;mso-height-percent:1000;mso-left-percent:90;mso-wrap-distance-left:9pt;mso-wrap-distance-top:0;mso-wrap-distance-right:9pt;mso-wrap-distance-bottom:0;mso-position-horizontal-relative:page;mso-position-vertical:center;mso-position-vertical-relative:page;mso-width-percent:910;mso-height-percent:1000;mso-lef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AU" w:eastAsia="en-AU"/>
      </w:rPr>
      <mc:AlternateContent>
        <mc:Choice Requires="wps">
          <w:drawing>
            <wp:anchor distT="0" distB="0" distL="114300" distR="114300" simplePos="0" relativeHeight="251675648" behindDoc="0" locked="0" layoutInCell="1" allowOverlap="1" wp14:editId="5033906A">
              <wp:simplePos x="0" y="0"/>
              <mc:AlternateContent>
                <mc:Choice Requires="wp14">
                  <wp:positionH relativeFrom="page">
                    <wp14:pctPosHOffset>3500</wp14:pctPosHOffset>
                  </wp:positionH>
                </mc:Choice>
                <mc:Fallback>
                  <wp:positionH relativeFrom="page">
                    <wp:posOffset>271780</wp:posOffset>
                  </wp:positionH>
                </mc:Fallback>
              </mc:AlternateContent>
              <wp:positionV relativeFrom="page">
                <wp:align>center</wp:align>
              </wp:positionV>
              <wp:extent cx="409575" cy="4526280"/>
              <wp:effectExtent l="0" t="0" r="0" b="0"/>
              <wp:wrapNone/>
              <wp:docPr id="22"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Company"/>
                            <w:tag w:val=""/>
                            <w:id w:val="2030756170"/>
                            <w:placeholder>
                              <w:docPart w:val="EDCA43CBAD5E4CA8A94DDF8145AF04DC"/>
                            </w:placeholder>
                            <w:dataBinding w:prefixMappings="xmlns:ns0='http://schemas.openxmlformats.org/officeDocument/2006/extended-properties' " w:xpath="/ns0:Properties[1]/ns0:Company[1]" w:storeItemID="{6668398D-A668-4E3E-A5EB-62B293D839F1}"/>
                            <w:text/>
                          </w:sdtPr>
                          <w:sdtEndPr/>
                          <w:sdtContent>
                            <w:p w:rsidR="006E597B" w:rsidRDefault="00382B11">
                              <w:pPr>
                                <w:jc w:val="center"/>
                                <w:rPr>
                                  <w:color w:val="FFFFFF" w:themeColor="background1"/>
                                </w:rPr>
                              </w:pPr>
                              <w:r>
                                <w:rPr>
                                  <w:color w:val="FFFFFF" w:themeColor="background1"/>
                                  <w:lang w:val="en-AU"/>
                                </w:rPr>
                                <w:t>Alpheius Global Enterprises</w:t>
                              </w:r>
                            </w:p>
                          </w:sdtContent>
                        </w:sdt>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TextBox 3" o:spid="_x0000_s1026" type="#_x0000_t202" style="position:absolute;margin-left:0;margin-top:0;width:32.25pt;height:356.4pt;z-index:251675648;visibility:visible;mso-wrap-style:square;mso-width-percent:50;mso-height-percent:450;mso-left-percent:35;mso-wrap-distance-left:9pt;mso-wrap-distance-top:0;mso-wrap-distance-right:9pt;mso-wrap-distance-bottom:0;mso-position-horizontal-relative:page;mso-position-vertical:center;mso-position-vertical-relative:page;mso-width-percent:50;mso-height-percent:450;mso-left-percent:35;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" fillcolor="#675e47 [3215]" stroked="f" strokeweight=".5pt">
              <v:path arrowok="t"/>
              <v:textbox style="layout-flow:vertical;mso-layout-flow-alt:bottom-to-top">
                <w:txbxContent>
                  <w:sdt>
                    <w:sdtPr>
                      <w:rPr>
                        <w:color w:val="FFFFFF" w:themeColor="background1"/>
                      </w:rPr>
                      <w:alias w:val="Company"/>
                      <w:tag w:val=""/>
                      <w:id w:val="2030756170"/>
                      <w:placeholder>
                        <w:docPart w:val="EDCA43CBAD5E4CA8A94DDF8145AF04DC"/>
                      </w:placeholder>
                      <w:dataBinding w:prefixMappings="xmlns:ns0='http://schemas.openxmlformats.org/officeDocument/2006/extended-properties' " w:xpath="/ns0:Properties[1]/ns0:Company[1]" w:storeItemID="{6668398D-A668-4E3E-A5EB-62B293D839F1}"/>
                      <w:text/>
                    </w:sdtPr>
                    <w:sdtEndPr/>
                    <w:sdtContent>
                      <w:p w:rsidR="006E597B" w:rsidRDefault="00382B11">
                        <w:pPr>
                          <w:jc w:val="center"/>
                          <w:rPr>
                            <w:color w:val="FFFFFF" w:themeColor="background1"/>
                          </w:rPr>
                        </w:pPr>
                        <w:r>
                          <w:rPr>
                            <w:color w:val="FFFFFF" w:themeColor="background1"/>
                            <w:lang w:val="en-AU"/>
                          </w:rPr>
                          <w:t>Alpheius Global Enterprises</w:t>
                        </w:r>
                      </w:p>
                    </w:sdtContent>
                  </w:sdt>
                </w:txbxContent>
              </v:textbox>
              <w10:wrap anchorx="page" anchory="page"/>
            </v:shape>
          </w:pict>
        </mc:Fallback>
      </mc:AlternateContent>
    </w:r>
    <w:r>
      <w:rPr>
        <w:noProof/>
        <w:lang w:val="en-AU" w:eastAsia="en-AU"/>
      </w:rPr>
      <mc:AlternateContent>
        <mc:Choice Requires="wps">
          <w:drawing>
            <wp:anchor distT="0" distB="0" distL="114300" distR="114300" simplePos="0" relativeHeight="251674624" behindDoc="1" locked="0" layoutInCell="1" allowOverlap="1" wp14:editId="65380BE5">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Rectangle 5" o:spid="_x0000_s1027" style="position:absolute;margin-left:0;margin-top:0;width:55.1pt;height:71.3pt;z-index:-25164185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" fillcolor="#a9a57c [3204]" stroked="f" strokeweight="2pt">
              <v:path arrowok="t"/>
              <v:textbox>
                <w:txbxContent>
                  <w:p w:rsidR="006E597B" w:rsidRDefault="006E597B"/>
                </w:txbxContent>
              </v:textbox>
              <w10:wrap anchorx="page" anchory="page"/>
            </v:rect>
          </w:pict>
        </mc:Fallback>
      </mc:AlternateContent>
    </w:r>
    <w:r>
      <w:rPr>
        <w:noProof/>
        <w:lang w:val="en-AU" w:eastAsia="en-AU"/>
      </w:rPr>
      <mc:AlternateContent>
        <mc:Choice Requires="wps">
          <w:drawing>
            <wp:anchor distT="0" distB="0" distL="114300" distR="114300" simplePos="0" relativeHeight="251673600" behindDoc="1" locked="0" layoutInCell="1" allowOverlap="1" wp14:editId="322D44C8">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Rectangle 4" o:spid="_x0000_s1028" style="position:absolute;margin-left:0;margin-top:0;width:55.1pt;height:11in;z-index:-25164288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97B" w:rsidRDefault="00085E91">
    <w:pPr>
      <w:pStyle w:val="Header"/>
    </w:pPr>
    <w:r>
      <w:rPr>
        <w:noProof/>
        <w:color w:val="000000"/>
        <w:lang w:val="en-AU" w:eastAsia="en-AU"/>
      </w:rPr>
      <mc:AlternateContent>
        <mc:Choice Requires="wps">
          <w:drawing>
            <wp:anchor distT="0" distB="0" distL="114300" distR="114300" simplePos="0" relativeHeight="251667456" behindDoc="1" locked="0" layoutInCell="1" allowOverlap="1" wp14:editId="0DB4786A">
              <wp:simplePos x="0" y="0"/>
              <wp:positionH relativeFrom="page">
                <wp:align>left</wp:align>
              </wp:positionH>
              <wp:positionV relativeFrom="page">
                <wp:align>top</wp:align>
              </wp:positionV>
              <wp:extent cx="7072630" cy="10058400"/>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74526B10" id="Rectangle 5" o:spid="_x0000_s1026" style="position:absolute;margin-left:0;margin-top:0;width:556.9pt;height:11in;z-index:-251649024;visibility:visible;mso-wrap-style:square;mso-width-percent:910;mso-height-percent:1000;mso-wrap-distance-left:9pt;mso-wrap-distance-top:0;mso-wrap-distance-right:9pt;mso-wrap-distance-bottom:0;mso-position-horizontal:left;mso-position-horizontal-relative:page;mso-position-vertical:top;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" fillcolor="white [2897]" stroked="f" strokeweight="2pt">
              <v:fill color2="#b2b2b2 [2241]" rotate="t" focusposition="13107f,.5" focussize="-13107f" colors="0 white;.75 white;1 #dadada" focus="100%" type="gradientRadial"/>
              <v:path arrowok="t"/>
              <w10:wrap anchorx="page" anchory="page"/>
            </v:rect>
          </w:pict>
        </mc:Fallback>
      </mc:AlternateContent>
    </w:r>
    <w:r>
      <w:rPr>
        <w:noProof/>
        <w:lang w:val="en-AU" w:eastAsia="en-AU"/>
      </w:rPr>
      <mc:AlternateContent>
        <mc:Choice Requires="wps">
          <w:drawing>
            <wp:anchor distT="0" distB="0" distL="114300" distR="114300" simplePos="0" relativeHeight="251666432" behindDoc="0" locked="0" layoutInCell="1" allowOverlap="1" wp14:editId="5F7C201F">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409575" cy="4526280"/>
              <wp:effectExtent l="0" t="0" r="0" b="0"/>
              <wp:wrapNone/>
              <wp:docPr id="2"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Company"/>
                            <w:tag w:val=""/>
                            <w:id w:val="2099284012"/>
                            <w:dataBinding w:prefixMappings="xmlns:ns0='http://schemas.openxmlformats.org/officeDocument/2006/extended-properties' " w:xpath="/ns0:Properties[1]/ns0:Company[1]" w:storeItemID="{6668398D-A668-4E3E-A5EB-62B293D839F1}"/>
                            <w:text/>
                          </w:sdtPr>
                          <w:sdtEndPr/>
                          <w:sdtContent>
                            <w:p w:rsidR="006E597B" w:rsidRDefault="00382B11">
                              <w:pPr>
                                <w:jc w:val="center"/>
                                <w:rPr>
                                  <w:color w:val="FFFFFF" w:themeColor="background1"/>
                                </w:rPr>
                              </w:pPr>
                              <w:r>
                                <w:rPr>
                                  <w:color w:val="FFFFFF" w:themeColor="background1"/>
                                  <w:lang w:val="en-AU"/>
                                </w:rPr>
                                <w:t>Alpheius Global Enterprises</w:t>
                              </w:r>
                            </w:p>
                          </w:sdtContent>
                        </w:sdt>
                        <w:p w:rsidR="006E597B" w:rsidRDefault="006E597B">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5000</wp14:pctWidth>
              </wp14:sizeRelH>
              <wp14:sizeRelV relativeFrom="page">
                <wp14:pctHeight>45000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0;margin-top:0;width:32.25pt;height:356.4pt;z-index:251666432;visibility:visible;mso-wrap-style:square;mso-width-percent:50;mso-height-percent:450;mso-left-percent:910;mso-wrap-distance-left:9pt;mso-wrap-distance-top:0;mso-wrap-distance-right:9pt;mso-wrap-distance-bottom:0;mso-position-horizontal-relative:page;mso-position-vertical:center;mso-position-vertical-relative:page;mso-width-percent:5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" fillcolor="#675e47 [3215]" stroked="f" strokeweight=".5pt">
              <v:path arrowok="t"/>
              <v:textbox style="layout-flow:vertical;mso-layout-flow-alt:bottom-to-top">
                <w:txbxContent>
                  <w:sdt>
                    <w:sdtPr>
                      <w:rPr>
                        <w:color w:val="FFFFFF" w:themeColor="background1"/>
                      </w:rPr>
                      <w:alias w:val="Company"/>
                      <w:tag w:val=""/>
                      <w:id w:val="2099284012"/>
                      <w:dataBinding w:prefixMappings="xmlns:ns0='http://schemas.openxmlformats.org/officeDocument/2006/extended-properties' " w:xpath="/ns0:Properties[1]/ns0:Company[1]" w:storeItemID="{6668398D-A668-4E3E-A5EB-62B293D839F1}"/>
                      <w:text/>
                    </w:sdtPr>
                    <w:sdtEndPr/>
                    <w:sdtContent>
                      <w:p w:rsidR="006E597B" w:rsidRDefault="00382B11">
                        <w:pPr>
                          <w:jc w:val="center"/>
                          <w:rPr>
                            <w:color w:val="FFFFFF" w:themeColor="background1"/>
                          </w:rPr>
                        </w:pPr>
                        <w:r>
                          <w:rPr>
                            <w:color w:val="FFFFFF" w:themeColor="background1"/>
                            <w:lang w:val="en-AU"/>
                          </w:rPr>
                          <w:t>Alpheius Global Enterprises</w:t>
                        </w:r>
                      </w:p>
                    </w:sdtContent>
                  </w:sdt>
                  <w:p w:rsidR="006E597B" w:rsidRDefault="006E597B">
                    <w:pPr>
                      <w:jc w:val="center"/>
                      <w:rPr>
                        <w:color w:val="FFFFFF" w:themeColor="background1"/>
                      </w:rPr>
                    </w:pPr>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5408" behindDoc="1" locked="0" layoutInCell="1" allowOverlap="1" wp14:editId="37E92625">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0" style="position:absolute;margin-left:0;margin-top:0;width:55.1pt;height:71.3pt;z-index:-25165107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" fillcolor="#a9a57c [3204]" stroked="f" strokeweight="2pt">
              <v:path arrowok="t"/>
              <v:textbox>
                <w:txbxContent>
                  <w:p w:rsidR="006E597B" w:rsidRDefault="006E597B"/>
                </w:txbxContent>
              </v:textbox>
              <w10:wrap anchorx="page" anchory="page"/>
            </v:rect>
          </w:pict>
        </mc:Fallback>
      </mc:AlternateContent>
    </w:r>
    <w:r>
      <w:rPr>
        <w:noProof/>
        <w:lang w:val="en-AU" w:eastAsia="en-AU"/>
      </w:rPr>
      <mc:AlternateContent>
        <mc:Choice Requires="wps">
          <w:drawing>
            <wp:anchor distT="0" distB="0" distL="114300" distR="114300" simplePos="0" relativeHeight="251664384" behindDoc="1" locked="0" layoutInCell="1" allowOverlap="1" wp14:editId="06692DF7">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31" style="position:absolute;margin-left:0;margin-top:0;width:55.1pt;height:11in;z-index:-25165209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97B" w:rsidRDefault="00382B11">
    <w:pPr>
      <w:pStyle w:val="Header"/>
    </w:pPr>
    <w:r>
      <w:rPr>
        <w:noProof/>
        <w:lang w:val="en-AU" w:eastAsia="en-AU"/>
      </w:rPr>
      <mc:AlternateContent>
        <mc:Choice Requires="wps">
          <w:drawing>
            <wp:anchor distT="0" distB="0" distL="114300" distR="114300" simplePos="0" relativeHeight="251684864" behindDoc="0" locked="0" layoutInCell="1" allowOverlap="1" wp14:anchorId="36D4F11A" wp14:editId="2232458B">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581025" cy="4526280"/>
              <wp:effectExtent l="0" t="0" r="9525" b="7620"/>
              <wp:wrapNone/>
              <wp:docPr id="17"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48"/>
                            </w:rPr>
                            <w:alias w:val="Company"/>
                            <w:tag w:val=""/>
                            <w:id w:val="934404395"/>
                            <w:dataBinding w:prefixMappings="xmlns:ns0='http://schemas.openxmlformats.org/officeDocument/2006/extended-properties' " w:xpath="/ns0:Properties[1]/ns0:Company[1]" w:storeItemID="{6668398D-A668-4E3E-A5EB-62B293D839F1}"/>
                            <w:text/>
                          </w:sdtPr>
                          <w:sdtEndPr/>
                          <w:sdtContent>
                            <w:p w:rsidR="006E597B" w:rsidRPr="00382B11" w:rsidRDefault="0007714E">
                              <w:pPr>
                                <w:jc w:val="center"/>
                                <w:rPr>
                                  <w:color w:val="FFFFFF" w:themeColor="background1"/>
                                  <w:sz w:val="48"/>
                                </w:rPr>
                              </w:pPr>
                              <w:r w:rsidRPr="00382B11">
                                <w:rPr>
                                  <w:color w:val="FFFFFF" w:themeColor="background1"/>
                                  <w:sz w:val="48"/>
                                </w:rPr>
                                <w:t>Alpheius Global Enterprises</w:t>
                              </w:r>
                            </w:p>
                          </w:sdtContent>
                        </w:sdt>
                        <w:p w:rsidR="006E597B" w:rsidRDefault="006E597B">
                          <w:pPr>
                            <w:jc w:val="center"/>
                            <w:rPr>
                              <w:color w:val="FFFFFF" w:themeColor="background1"/>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45000</wp14:pctHeight>
              </wp14:sizeRelV>
            </wp:anchor>
          </w:drawing>
        </mc:Choice>
        <mc:Fallback>
          <w:pict>
            <v:shapetype w14:anchorId="36D4F11A" id="_x0000_t202" coordsize="21600,21600" o:spt="202" path="m,l,21600r21600,l21600,xe">
              <v:stroke joinstyle="miter"/>
              <v:path gradientshapeok="t" o:connecttype="rect"/>
            </v:shapetype>
            <v:shape id="_x0000_s1038" type="#_x0000_t202" style="position:absolute;margin-left:0;margin-top:0;width:45.75pt;height:356.4pt;z-index:251684864;visibility:visible;mso-wrap-style:square;mso-width-percent:0;mso-height-percent:450;mso-left-percent:910;mso-wrap-distance-left:9pt;mso-wrap-distance-top:0;mso-wrap-distance-right:9pt;mso-wrap-distance-bottom:0;mso-position-horizontal-relative:page;mso-position-vertical:center;mso-position-vertical-relative:page;mso-width-percent: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" fillcolor="#675e47 [3215]" stroked="f" strokeweight=".5pt">
              <v:path arrowok="t"/>
              <v:textbox style="layout-flow:vertical;mso-layout-flow-alt:bottom-to-top">
                <w:txbxContent>
                  <w:sdt>
                    <w:sdtPr>
                      <w:rPr>
                        <w:color w:val="FFFFFF" w:themeColor="background1"/>
                        <w:sz w:val="48"/>
                      </w:rPr>
                      <w:alias w:val="Company"/>
                      <w:tag w:val=""/>
                      <w:id w:val="934404395"/>
                      <w:dataBinding w:prefixMappings="xmlns:ns0='http://schemas.openxmlformats.org/officeDocument/2006/extended-properties' " w:xpath="/ns0:Properties[1]/ns0:Company[1]" w:storeItemID="{6668398D-A668-4E3E-A5EB-62B293D839F1}"/>
                      <w:text/>
                    </w:sdtPr>
                    <w:sdtEndPr/>
                    <w:sdtContent>
                      <w:p w:rsidR="006E597B" w:rsidRPr="00382B11" w:rsidRDefault="0007714E">
                        <w:pPr>
                          <w:jc w:val="center"/>
                          <w:rPr>
                            <w:color w:val="FFFFFF" w:themeColor="background1"/>
                            <w:sz w:val="48"/>
                          </w:rPr>
                        </w:pPr>
                        <w:r w:rsidRPr="00382B11">
                          <w:rPr>
                            <w:color w:val="FFFFFF" w:themeColor="background1"/>
                            <w:sz w:val="48"/>
                          </w:rPr>
                          <w:t>Alpheius Global Enterprises</w:t>
                        </w:r>
                      </w:p>
                    </w:sdtContent>
                  </w:sdt>
                  <w:p w:rsidR="006E597B" w:rsidRDefault="006E597B">
                    <w:pPr>
                      <w:jc w:val="center"/>
                      <w:rPr>
                        <w:color w:val="FFFFFF" w:themeColor="background1"/>
                      </w:rPr>
                    </w:pPr>
                  </w:p>
                </w:txbxContent>
              </v:textbox>
              <w10:wrap anchorx="page" anchory="page"/>
            </v:shape>
          </w:pict>
        </mc:Fallback>
      </mc:AlternateContent>
    </w:r>
    <w:r w:rsidR="00085E91">
      <w:rPr>
        <w:noProof/>
        <w:color w:val="000000"/>
        <w:lang w:val="en-AU" w:eastAsia="en-AU"/>
      </w:rPr>
      <mc:AlternateContent>
        <mc:Choice Requires="wps">
          <w:drawing>
            <wp:anchor distT="0" distB="0" distL="114300" distR="114300" simplePos="0" relativeHeight="251685888" behindDoc="1" locked="0" layoutInCell="1" allowOverlap="1" wp14:anchorId="5F161C5D" wp14:editId="6E4B0C66">
              <wp:simplePos x="0" y="0"/>
              <wp:positionH relativeFrom="page">
                <wp:align>left</wp:align>
              </wp:positionH>
              <wp:positionV relativeFrom="page">
                <wp:align>top</wp:align>
              </wp:positionV>
              <wp:extent cx="7072630" cy="10058400"/>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61074BCF" id="Rectangle 5" o:spid="_x0000_s1026" style="position:absolute;margin-left:0;margin-top:0;width:556.9pt;height:11in;z-index:-251630592;visibility:visible;mso-wrap-style:square;mso-width-percent:910;mso-height-percent:1000;mso-wrap-distance-left:9pt;mso-wrap-distance-top:0;mso-wrap-distance-right:9pt;mso-wrap-distance-bottom:0;mso-position-horizontal:left;mso-position-horizontal-relative:page;mso-position-vertical:top;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" fillcolor="white [2897]" stroked="f" strokeweight="2pt">
              <v:fill color2="#b2b2b2 [2241]" rotate="t" focusposition="13107f,.5" focussize="-13107f" colors="0 white;.75 white;1 #dadada" focus="100%" type="gradientRadial"/>
              <v:path arrowok="t"/>
              <w10:wrap anchorx="page" anchory="page"/>
            </v:rect>
          </w:pict>
        </mc:Fallback>
      </mc:AlternateContent>
    </w:r>
    <w:r w:rsidR="00085E91">
      <w:rPr>
        <w:noProof/>
        <w:lang w:val="en-AU" w:eastAsia="en-AU"/>
      </w:rPr>
      <mc:AlternateContent>
        <mc:Choice Requires="wps">
          <w:drawing>
            <wp:anchor distT="0" distB="0" distL="114300" distR="114300" simplePos="0" relativeHeight="251683840" behindDoc="1" locked="0" layoutInCell="1" allowOverlap="1" wp14:editId="06116915">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id="_x0000_s1039" style="position:absolute;margin-left:0;margin-top:0;width:55.1pt;height:71.3pt;z-index:-251632640;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" fillcolor="#a9a57c [3204]" stroked="f" strokeweight="2pt">
              <v:path arrowok="t"/>
              <v:textbox>
                <w:txbxContent>
                  <w:p w:rsidR="006E597B" w:rsidRDefault="006E597B"/>
                </w:txbxContent>
              </v:textbox>
              <w10:wrap anchorx="page" anchory="page"/>
            </v:rect>
          </w:pict>
        </mc:Fallback>
      </mc:AlternateContent>
    </w:r>
    <w:r w:rsidR="00085E91">
      <w:rPr>
        <w:noProof/>
        <w:lang w:val="en-AU" w:eastAsia="en-AU"/>
      </w:rPr>
      <mc:AlternateContent>
        <mc:Choice Requires="wps">
          <w:drawing>
            <wp:anchor distT="0" distB="0" distL="114300" distR="114300" simplePos="0" relativeHeight="251682816" behindDoc="1" locked="0" layoutInCell="1" allowOverlap="1" wp14:editId="64F8FBEE">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597B" w:rsidRDefault="006E597B">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id="_x0000_s1040" style="position:absolute;margin-left:0;margin-top:0;width:55.1pt;height:11in;z-index:-251633664;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" fillcolor="#675e47 [3215]" stroked="f" strokeweight="2pt">
              <v:path arrowok="t"/>
              <v:textbox>
                <w:txbxContent>
                  <w:p w:rsidR="006E597B" w:rsidRDefault="006E597B">
                    <w:pPr>
                      <w:rPr>
                        <w:rFonts w:eastAsia="Times New Roman"/>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8459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4102D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16D1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4A837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D2CB6C" w:themeColor="accent3"/>
      </w:rPr>
    </w:lvl>
  </w:abstractNum>
  <w:abstractNum w:abstractNumId="5"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D2CB6C" w:themeColor="accent3"/>
      </w:rPr>
    </w:lvl>
  </w:abstractNum>
  <w:abstractNum w:abstractNumId="6" w15:restartNumberingAfterBreak="0">
    <w:nsid w:val="FFFFFF82"/>
    <w:multiLevelType w:val="singleLevel"/>
    <w:tmpl w:val="4AAC3C4A"/>
    <w:lvl w:ilvl="0">
      <w:start w:val="1"/>
      <w:numFmt w:val="bullet"/>
      <w:pStyle w:val="ListBullet3"/>
      <w:lvlText w:val=""/>
      <w:lvlJc w:val="left"/>
      <w:pPr>
        <w:ind w:left="1080" w:hanging="360"/>
      </w:pPr>
      <w:rPr>
        <w:rFonts w:ascii="Symbol" w:hAnsi="Symbol" w:hint="default"/>
        <w:color w:val="A9A57C" w:themeColor="accent1"/>
      </w:rPr>
    </w:lvl>
  </w:abstractNum>
  <w:abstractNum w:abstractNumId="7"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A9A57C" w:themeColor="accent1"/>
      </w:rPr>
    </w:lvl>
  </w:abstractNum>
  <w:abstractNum w:abstractNumId="8" w15:restartNumberingAfterBreak="0">
    <w:nsid w:val="FFFFFF88"/>
    <w:multiLevelType w:val="singleLevel"/>
    <w:tmpl w:val="58422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32A106"/>
    <w:lvl w:ilvl="0">
      <w:start w:val="1"/>
      <w:numFmt w:val="bullet"/>
      <w:pStyle w:val="ListBullet"/>
      <w:lvlText w:val=""/>
      <w:lvlJc w:val="left"/>
      <w:pPr>
        <w:ind w:left="360" w:hanging="360"/>
      </w:pPr>
      <w:rPr>
        <w:rFonts w:ascii="Symbol" w:hAnsi="Symbol" w:hint="default"/>
        <w:color w:val="A9A57C" w:themeColor="accent1"/>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hideGrammaticalErrors/>
  <w:attachedTemplate r:id="rId1"/>
  <w:mailMerge>
    <w:mainDocumentType w:val="formLetters"/>
    <w:linkToQuery/>
    <w:dataType w:val="textFile"/>
    <w:connectString w:val=""/>
    <w:query w:val="SELECT * FROM C:\Course Files for Microsoft Word 2016\Data Source_3.docx"/>
    <w:dataSource r:id="rId2"/>
    <w:odso>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type w:val="dbColumn"/>
        <w:name w:val="Company"/>
        <w:mappedName w:val="Company"/>
        <w:column w:val="0"/>
        <w:lid w:val="en-AU"/>
      </w:fieldMapData>
      <w:fieldMapData>
        <w:type w:val="dbColumn"/>
        <w:name w:val="Address"/>
        <w:mappedName w:val="Address 1"/>
        <w:column w:val="1"/>
        <w:lid w:val="en-AU"/>
      </w:fieldMapData>
      <w:fieldMapData>
        <w:lid w:val="en-AU"/>
      </w:fieldMapData>
      <w:fieldMapData>
        <w:type w:val="dbColumn"/>
        <w:name w:val="City"/>
        <w:mappedName w:val="City"/>
        <w:column w:val="2"/>
        <w:lid w:val="en-AU"/>
      </w:fieldMapData>
      <w:fieldMapData>
        <w:type w:val="dbColumn"/>
        <w:name w:val="State"/>
        <w:mappedName w:val="State"/>
        <w:column w:val="3"/>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odso>
  </w:mailMerge>
  <w:defaultTabStop w:val="720"/>
  <w:hyphenationZone w:val="425"/>
  <w:evenAndOddHeaders/>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14E"/>
    <w:rsid w:val="0007714E"/>
    <w:rsid w:val="00085E91"/>
    <w:rsid w:val="00253C2B"/>
    <w:rsid w:val="00382B11"/>
    <w:rsid w:val="003D1302"/>
    <w:rsid w:val="006E597B"/>
    <w:rsid w:val="007F056E"/>
    <w:rsid w:val="00A354BE"/>
    <w:rsid w:val="00A71E6C"/>
    <w:rsid w:val="00DB249D"/>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F306BE8-AF96-472B-A17C-C1E58EEB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64" w:lineRule="auto"/>
    </w:pPr>
    <w:rPr>
      <w:sz w:val="21"/>
    </w:rPr>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color w:val="A9A57C" w:themeColor="accent1"/>
      <w:sz w:val="32"/>
      <w:szCs w:val="28"/>
      <w14:numForm w14:val="oldStyle"/>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675E47" w:themeColor="text2"/>
      <w:sz w:val="28"/>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eastAsiaTheme="majorEastAsia" w:cstheme="majorBidi"/>
      <w:b/>
      <w:bCs/>
      <w:color w:val="A9A57C" w:themeColor="accent1"/>
      <w:sz w:val="24"/>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A9A57C" w:themeColor="accent1"/>
      <w:sz w:val="22"/>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A9A57C" w:themeColor="accent1"/>
      <w:sz w:val="22"/>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A9A57C" w:themeColor="accent1"/>
      <w:sz w:val="22"/>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2F2B20" w:themeColor="text1"/>
      <w:sz w:val="22"/>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2F2B20" w:themeColor="text1"/>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2F2B2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000000"/>
      <w:sz w:val="32"/>
      <w:szCs w:val="28"/>
      <w14:numForm w14:val="oldSty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000000"/>
      <w:sz w:val="28"/>
      <w:szCs w:val="26"/>
    </w:rPr>
  </w:style>
  <w:style w:type="character" w:customStyle="1" w:styleId="Heading3Char">
    <w:name w:val="Heading 3 Char"/>
    <w:basedOn w:val="DefaultParagraphFont"/>
    <w:link w:val="Heading3"/>
    <w:uiPriority w:val="9"/>
    <w:semiHidden/>
    <w:rPr>
      <w:rFonts w:eastAsiaTheme="majorEastAsia" w:cstheme="majorBidi"/>
      <w:b/>
      <w:bCs/>
      <w:color w:val="000000"/>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000000"/>
    </w:rPr>
  </w:style>
  <w:style w:type="character" w:customStyle="1" w:styleId="IntenseReferenceChar">
    <w:name w:val="Intense Reference Char"/>
    <w:basedOn w:val="DefaultParagraphFont"/>
    <w:uiPriority w:val="32"/>
    <w:rPr>
      <w:rFonts w:cs="Times New Roman"/>
      <w:b/>
      <w:color w:val="000000"/>
      <w:szCs w:val="20"/>
      <w:u w:val="single"/>
    </w:rPr>
  </w:style>
  <w:style w:type="character" w:customStyle="1" w:styleId="SubtleReferenceChar">
    <w:name w:val="Subtle Reference Char"/>
    <w:basedOn w:val="DefaultParagraphFont"/>
    <w:uiPriority w:val="31"/>
    <w:rPr>
      <w:rFonts w:cs="Times New Roman"/>
      <w:color w:val="000000"/>
      <w:szCs w:val="20"/>
      <w:u w:val="single"/>
    </w:rPr>
  </w:style>
  <w:style w:type="character" w:customStyle="1" w:styleId="BookTitleChar">
    <w:name w:val="Book Title Char"/>
    <w:basedOn w:val="DefaultParagraphFont"/>
    <w:uiPriority w:val="33"/>
    <w:rPr>
      <w:rFonts w:asciiTheme="majorHAnsi" w:hAnsiTheme="majorHAnsi" w:cs="Times New Roman"/>
      <w:b/>
      <w:i/>
      <w:color w:val="000000"/>
      <w:szCs w:val="20"/>
    </w:rPr>
  </w:style>
  <w:style w:type="character" w:customStyle="1" w:styleId="IntenseEmphasisChar">
    <w:name w:val="Intense Emphasis Char"/>
    <w:basedOn w:val="DefaultParagraphFont"/>
    <w:uiPriority w:val="21"/>
    <w:rPr>
      <w:rFonts w:cs="Times New Roman"/>
      <w:b/>
      <w:i/>
      <w:color w:val="000000"/>
      <w:szCs w:val="20"/>
    </w:rPr>
  </w:style>
  <w:style w:type="character" w:customStyle="1" w:styleId="SubtleEmphasisChar">
    <w:name w:val="Subtle Emphasis Char"/>
    <w:basedOn w:val="DefaultParagraphFont"/>
    <w:uiPriority w:val="19"/>
    <w:rPr>
      <w:rFonts w:cs="Times New Roman"/>
      <w:i/>
      <w:color w:val="000000"/>
      <w:szCs w:val="20"/>
    </w:rPr>
  </w:style>
  <w:style w:type="paragraph" w:styleId="Quote">
    <w:name w:val="Quote"/>
    <w:basedOn w:val="Normal"/>
    <w:next w:val="Normal"/>
    <w:link w:val="QuoteChar"/>
    <w:uiPriority w:val="29"/>
    <w:qFormat/>
    <w:pPr>
      <w:spacing w:before="160" w:line="300" w:lineRule="auto"/>
      <w:ind w:left="144" w:right="144"/>
      <w:jc w:val="center"/>
    </w:pPr>
    <w:rPr>
      <w:rFonts w:asciiTheme="majorHAnsi" w:eastAsiaTheme="minorEastAsia" w:hAnsiTheme="majorHAnsi"/>
      <w:i/>
      <w:iCs/>
      <w:color w:val="A9A57C" w:themeColor="accent1"/>
      <w:sz w:val="24"/>
      <w:lang w:bidi="hi-IN"/>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
      <w:iCs/>
      <w:color w:val="000000"/>
      <w:sz w:val="24"/>
      <w:lang w:bidi="hi-IN"/>
      <w14:ligatures w14:val="standard"/>
      <w14:numForm w14:val="oldStyle"/>
    </w:rPr>
  </w:style>
  <w:style w:type="paragraph" w:styleId="IntenseQuote">
    <w:name w:val="Intense Quote"/>
    <w:basedOn w:val="Normal"/>
    <w:next w:val="Normal"/>
    <w:link w:val="IntenseQuoteChar"/>
    <w:uiPriority w:val="30"/>
    <w:qFormat/>
    <w:pPr>
      <w:pBdr>
        <w:top w:val="single" w:sz="36" w:space="8" w:color="A9A57C" w:themeColor="accent1"/>
        <w:left w:val="single" w:sz="36" w:space="8" w:color="A9A57C" w:themeColor="accent1"/>
        <w:bottom w:val="single" w:sz="36" w:space="8" w:color="A9A57C" w:themeColor="accent1"/>
        <w:right w:val="single" w:sz="36" w:space="8" w:color="A9A57C" w:themeColor="accent1"/>
      </w:pBdr>
      <w:shd w:val="clear" w:color="auto" w:fill="A9A57C" w:themeFill="accent1"/>
      <w:spacing w:before="200" w:after="280" w:line="300" w:lineRule="auto"/>
      <w:ind w:left="936" w:right="936"/>
      <w:jc w:val="center"/>
    </w:pPr>
    <w:rPr>
      <w:rFonts w:eastAsiaTheme="minorEastAsia"/>
      <w:b/>
      <w:bCs/>
      <w:i/>
      <w:iCs/>
      <w:color w:val="FFFFFF" w:themeColor="background1"/>
      <w:lang w:bidi="hi-IN"/>
      <w14:ligatures w14:val="standard"/>
      <w14:numForm w14:val="oldStyle"/>
    </w:rPr>
  </w:style>
  <w:style w:type="table" w:styleId="TableGrid">
    <w:name w:val="Table Grid"/>
    <w:basedOn w:val="TableNormal"/>
    <w:uiPriority w:val="1"/>
    <w:pPr>
      <w:spacing w:after="0" w:line="240" w:lineRule="auto"/>
    </w:pPr>
    <w:tblPr>
      <w:tblBorders>
        <w:top w:val="single" w:sz="4" w:space="0" w:color="2F2B20" w:themeColor="text1"/>
        <w:left w:val="single" w:sz="4" w:space="0" w:color="2F2B20" w:themeColor="text1"/>
        <w:bottom w:val="single" w:sz="4" w:space="0" w:color="2F2B20" w:themeColor="text1"/>
        <w:right w:val="single" w:sz="4" w:space="0" w:color="2F2B20" w:themeColor="text1"/>
        <w:insideH w:val="single" w:sz="4" w:space="0" w:color="2F2B20" w:themeColor="text1"/>
        <w:insideV w:val="single" w:sz="4" w:space="0" w:color="2F2B20" w:themeColor="text1"/>
      </w:tblBorders>
    </w:tbl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szCs w:val="20"/>
      <w:lang w:eastAsia="ja-JP" w:bidi="he-IL"/>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sz w:val="16"/>
      <w:szCs w:val="16"/>
    </w:rPr>
  </w:style>
  <w:style w:type="paragraph" w:styleId="Caption">
    <w:name w:val="caption"/>
    <w:basedOn w:val="Normal"/>
    <w:next w:val="Normal"/>
    <w:uiPriority w:val="35"/>
    <w:unhideWhenUsed/>
    <w:qFormat/>
    <w:pPr>
      <w:spacing w:line="240" w:lineRule="auto"/>
    </w:pPr>
    <w:rPr>
      <w:rFonts w:eastAsiaTheme="minorEastAsia"/>
      <w:b/>
      <w:bCs/>
      <w:smallCaps/>
      <w:color w:val="675E47" w:themeColor="text2"/>
      <w:spacing w:val="6"/>
      <w:sz w:val="20"/>
      <w:szCs w:val="18"/>
      <w:lang w:bidi="hi-IN"/>
    </w:rPr>
  </w:style>
  <w:style w:type="paragraph" w:styleId="NoSpacing">
    <w:name w:val="No Spacing"/>
    <w:link w:val="NoSpacingChar"/>
    <w:uiPriority w:val="1"/>
    <w:qFormat/>
    <w:pPr>
      <w:spacing w:after="0" w:line="240" w:lineRule="auto"/>
    </w:pPr>
  </w:style>
  <w:style w:type="paragraph" w:styleId="BlockText">
    <w:name w:val="Block Text"/>
    <w:aliases w:val="Block Quote"/>
    <w:uiPriority w:val="40"/>
    <w:pPr>
      <w:pBdr>
        <w:top w:val="single" w:sz="2" w:space="10" w:color="CBC9B0" w:themeColor="accent1" w:themeTint="99"/>
        <w:bottom w:val="single" w:sz="24" w:space="10" w:color="CBC9B0" w:themeColor="accent1" w:themeTint="99"/>
      </w:pBdr>
      <w:spacing w:after="280" w:line="240" w:lineRule="auto"/>
      <w:ind w:left="1440" w:right="1440"/>
      <w:jc w:val="both"/>
    </w:pPr>
    <w:rPr>
      <w:rFonts w:eastAsia="Times New Roman" w:cs="Times New Roman"/>
      <w:color w:val="FFFFFF" w:themeColor="background1"/>
      <w:sz w:val="28"/>
      <w:szCs w:val="28"/>
      <w:lang w:eastAsia="ko-KR" w:bidi="hi-IN"/>
    </w:rPr>
  </w:style>
  <w:style w:type="paragraph" w:styleId="ListBullet">
    <w:name w:val="List Bullet"/>
    <w:basedOn w:val="Normal"/>
    <w:uiPriority w:val="6"/>
    <w:unhideWhenUsed/>
    <w:pPr>
      <w:numPr>
        <w:numId w:val="16"/>
      </w:numPr>
      <w:spacing w:after="0"/>
      <w:contextualSpacing/>
    </w:pPr>
  </w:style>
  <w:style w:type="paragraph" w:styleId="ListBullet2">
    <w:name w:val="List Bullet 2"/>
    <w:basedOn w:val="Normal"/>
    <w:uiPriority w:val="6"/>
    <w:unhideWhenUsed/>
    <w:pPr>
      <w:numPr>
        <w:numId w:val="17"/>
      </w:numPr>
      <w:spacing w:after="0"/>
    </w:pPr>
  </w:style>
  <w:style w:type="paragraph" w:styleId="ListBullet3">
    <w:name w:val="List Bullet 3"/>
    <w:basedOn w:val="Normal"/>
    <w:uiPriority w:val="6"/>
    <w:unhideWhenUsed/>
    <w:pPr>
      <w:numPr>
        <w:numId w:val="18"/>
      </w:numPr>
      <w:spacing w:after="0"/>
    </w:pPr>
  </w:style>
  <w:style w:type="paragraph" w:styleId="ListBullet4">
    <w:name w:val="List Bullet 4"/>
    <w:basedOn w:val="Normal"/>
    <w:uiPriority w:val="6"/>
    <w:unhideWhenUsed/>
    <w:pPr>
      <w:numPr>
        <w:numId w:val="19"/>
      </w:numPr>
      <w:spacing w:after="0"/>
    </w:pPr>
  </w:style>
  <w:style w:type="paragraph" w:styleId="ListBullet5">
    <w:name w:val="List Bullet 5"/>
    <w:basedOn w:val="Normal"/>
    <w:uiPriority w:val="6"/>
    <w:unhideWhenUsed/>
    <w:pPr>
      <w:numPr>
        <w:numId w:val="20"/>
      </w:numPr>
      <w:spacing w:after="0"/>
    </w:pPr>
  </w:style>
  <w:style w:type="paragraph" w:styleId="TOC1">
    <w:name w:val="toc 1"/>
    <w:basedOn w:val="Normal"/>
    <w:next w:val="Normal"/>
    <w:autoRedefine/>
    <w:uiPriority w:val="99"/>
    <w:semiHidden/>
    <w:unhideWhenUsed/>
    <w:pPr>
      <w:tabs>
        <w:tab w:val="right" w:leader="dot" w:pos="8630"/>
      </w:tabs>
      <w:spacing w:after="40" w:line="240" w:lineRule="auto"/>
    </w:pPr>
    <w:rPr>
      <w:smallCaps/>
      <w:noProof/>
      <w:color w:val="9CBEBD" w:themeColor="accent2"/>
    </w:rPr>
  </w:style>
  <w:style w:type="paragraph" w:styleId="TOC2">
    <w:name w:val="toc 2"/>
    <w:basedOn w:val="Normal"/>
    <w:next w:val="Normal"/>
    <w:autoRedefine/>
    <w:uiPriority w:val="99"/>
    <w:semiHidden/>
    <w:unhideWhenUs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Pr>
      <w:color w:val="000000"/>
      <w:u w:val="single"/>
    </w:rPr>
  </w:style>
  <w:style w:type="character" w:styleId="BookTitle">
    <w:name w:val="Book Title"/>
    <w:basedOn w:val="DefaultParagraphFont"/>
    <w:uiPriority w:val="33"/>
    <w:qFormat/>
    <w:rPr>
      <w:b/>
      <w:bCs/>
      <w:caps w:val="0"/>
      <w:smallCaps/>
      <w:spacing w:val="10"/>
    </w:rPr>
  </w:style>
  <w:style w:type="character" w:styleId="IntenseEmphasis">
    <w:name w:val="Intense Emphasis"/>
    <w:basedOn w:val="DefaultParagraphFont"/>
    <w:uiPriority w:val="21"/>
    <w:qFormat/>
    <w:rPr>
      <w:b/>
      <w:bCs/>
      <w:i/>
      <w:iCs/>
      <w:color w:val="000000"/>
    </w:rPr>
  </w:style>
  <w:style w:type="character" w:styleId="IntenseReference">
    <w:name w:val="Intense Reference"/>
    <w:basedOn w:val="DefaultParagraphFont"/>
    <w:uiPriority w:val="32"/>
    <w:qFormat/>
    <w:rPr>
      <w:b/>
      <w:bCs/>
      <w:smallCaps/>
      <w:color w:val="000000"/>
      <w:spacing w:val="5"/>
      <w:u w:val="single"/>
    </w:rPr>
  </w:style>
  <w:style w:type="character" w:styleId="SubtleEmphasis">
    <w:name w:val="Subtle Emphasis"/>
    <w:basedOn w:val="DefaultParagraphFont"/>
    <w:uiPriority w:val="19"/>
    <w:qFormat/>
    <w:rPr>
      <w:b w:val="0"/>
      <w:i/>
      <w:iCs/>
      <w:color w:val="000000"/>
    </w:rPr>
  </w:style>
  <w:style w:type="character" w:styleId="SubtleReference">
    <w:name w:val="Subtle Reference"/>
    <w:basedOn w:val="DefaultParagraphFont"/>
    <w:uiPriority w:val="31"/>
    <w:qFormat/>
    <w:rPr>
      <w:smallCaps/>
      <w:color w:val="000000"/>
      <w:u w:val="single"/>
    </w:rPr>
  </w:style>
  <w:style w:type="paragraph" w:styleId="Closing">
    <w:name w:val="Closing"/>
    <w:basedOn w:val="Normal"/>
    <w:link w:val="ClosingChar"/>
    <w:uiPriority w:val="7"/>
    <w:unhideWhenUsed/>
    <w:qFormat/>
    <w:pPr>
      <w:spacing w:before="480" w:after="960"/>
      <w:contextualSpacing/>
    </w:pPr>
    <w:rPr>
      <w:b/>
      <w:color w:val="675E47" w:themeColor="text2"/>
    </w:rPr>
  </w:style>
  <w:style w:type="character" w:customStyle="1" w:styleId="ClosingChar">
    <w:name w:val="Closing Char"/>
    <w:basedOn w:val="DefaultParagraphFont"/>
    <w:link w:val="Closing"/>
    <w:uiPriority w:val="7"/>
    <w:rPr>
      <w:b/>
      <w:color w:val="000000"/>
      <w:sz w:val="21"/>
    </w:rPr>
  </w:style>
  <w:style w:type="paragraph" w:customStyle="1" w:styleId="RecipientAddress">
    <w:name w:val="Recipient Address"/>
    <w:basedOn w:val="NoSpacing"/>
    <w:link w:val="RecipientAddressChar"/>
    <w:uiPriority w:val="5"/>
    <w:qFormat/>
    <w:pPr>
      <w:spacing w:after="360"/>
      <w:contextualSpacing/>
    </w:pPr>
    <w:rPr>
      <w:color w:val="675E47" w:themeColor="text2"/>
      <w:sz w:val="21"/>
    </w:rPr>
  </w:style>
  <w:style w:type="paragraph" w:styleId="Salutation">
    <w:name w:val="Salutation"/>
    <w:basedOn w:val="NoSpacing"/>
    <w:next w:val="Normal"/>
    <w:link w:val="SalutationChar"/>
    <w:uiPriority w:val="6"/>
    <w:unhideWhenUsed/>
    <w:qFormat/>
    <w:pPr>
      <w:spacing w:before="480" w:after="320"/>
      <w:contextualSpacing/>
    </w:pPr>
    <w:rPr>
      <w:b/>
      <w:color w:val="675E47" w:themeColor="text2"/>
      <w:sz w:val="21"/>
    </w:rPr>
  </w:style>
  <w:style w:type="character" w:customStyle="1" w:styleId="SalutationChar">
    <w:name w:val="Salutation Char"/>
    <w:basedOn w:val="DefaultParagraphFont"/>
    <w:link w:val="Salutation"/>
    <w:uiPriority w:val="6"/>
    <w:rPr>
      <w:b/>
      <w:color w:val="000000"/>
      <w:sz w:val="21"/>
    </w:rPr>
  </w:style>
  <w:style w:type="paragraph" w:customStyle="1" w:styleId="SenderAddress">
    <w:name w:val="Sender Address"/>
    <w:basedOn w:val="NoSpacing"/>
    <w:uiPriority w:val="3"/>
    <w:qFormat/>
    <w:pPr>
      <w:spacing w:after="360"/>
      <w:contextualSpacing/>
    </w:pPr>
  </w:style>
  <w:style w:type="paragraph" w:styleId="Subtitle">
    <w:name w:val="Subtitle"/>
    <w:basedOn w:val="Normal"/>
    <w:next w:val="Normal"/>
    <w:link w:val="SubtitleChar"/>
    <w:uiPriority w:val="11"/>
    <w:qFormat/>
    <w:pPr>
      <w:numPr>
        <w:ilvl w:val="1"/>
      </w:numPr>
    </w:pPr>
    <w:rPr>
      <w:rFonts w:eastAsiaTheme="majorEastAsia" w:cstheme="majorBidi"/>
      <w:iCs/>
      <w:color w:val="675E47" w:themeColor="text2"/>
      <w:sz w:val="32"/>
      <w:szCs w:val="24"/>
      <w:lang w:bidi="hi-IN"/>
    </w:rPr>
  </w:style>
  <w:style w:type="character" w:customStyle="1" w:styleId="SubtitleChar">
    <w:name w:val="Subtitle Char"/>
    <w:basedOn w:val="DefaultParagraphFont"/>
    <w:link w:val="Subtitle"/>
    <w:uiPriority w:val="11"/>
    <w:rPr>
      <w:rFonts w:eastAsiaTheme="majorEastAsia" w:cstheme="majorBidi"/>
      <w:iCs/>
      <w:color w:val="000000"/>
      <w:sz w:val="32"/>
      <w:szCs w:val="24"/>
      <w:lang w:bidi="hi-IN"/>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675E47" w:themeColor="text2"/>
      <w:kern w:val="28"/>
      <w:sz w:val="80"/>
      <w:szCs w:val="52"/>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olor w:val="000000"/>
      <w:kern w:val="28"/>
      <w:sz w:val="80"/>
      <w:szCs w:val="52"/>
      <w14:ligatures w14:val="standard"/>
      <w14:numForm w14:val="oldStyle"/>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000000"/>
      <w:szCs w:val="20"/>
      <w:lang w:eastAsia="ja-JP" w:bidi="he-IL"/>
    </w:r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contextualSpacing/>
    </w:pPr>
  </w:style>
  <w:style w:type="character" w:customStyle="1" w:styleId="SignatureChar">
    <w:name w:val="Signature Char"/>
    <w:basedOn w:val="DefaultParagraphFont"/>
    <w:link w:val="Signature"/>
    <w:uiPriority w:val="99"/>
    <w:rPr>
      <w:rFonts w:cs="Times New Roman"/>
      <w:color w:val="000000"/>
      <w:szCs w:val="20"/>
      <w:lang w:eastAsia="ja-JP" w:bidi="he-IL"/>
    </w:rPr>
  </w:style>
  <w:style w:type="table" w:customStyle="1" w:styleId="Style6">
    <w:name w:val="Style 6"/>
    <w:basedOn w:val="TableNormal"/>
    <w:uiPriority w:val="26"/>
    <w:pPr>
      <w:spacing w:after="0" w:line="240" w:lineRule="auto"/>
    </w:pPr>
    <w:rPr>
      <w:rFonts w:eastAsia="Times New Roman" w:cs="Times New Roman"/>
      <w:color w:val="2F2B20" w:themeColor="text1"/>
    </w:rPr>
    <w:tblPr>
      <w:tblBorders>
        <w:top w:val="single" w:sz="4" w:space="0" w:color="A9A57C" w:themeColor="accent1"/>
        <w:left w:val="single" w:sz="4" w:space="0" w:color="A9A57C" w:themeColor="accent1"/>
        <w:bottom w:val="single" w:sz="4" w:space="0" w:color="A9A57C" w:themeColor="accent1"/>
        <w:right w:val="single" w:sz="4" w:space="0" w:color="A9A57C" w:themeColor="accent1"/>
        <w:insideH w:val="single" w:sz="4" w:space="0" w:color="FFFFFF" w:themeColor="background1"/>
        <w:insideV w:val="single" w:sz="4" w:space="0" w:color="FFFFFF" w:themeColor="background1"/>
      </w:tblBorders>
    </w:tblPr>
    <w:tcPr>
      <w:shd w:val="clear" w:color="auto" w:fill="EDECE4" w:themeFill="accent1" w:themeFillTint="33"/>
    </w:tcPr>
    <w:tblStylePr w:type="firstRow">
      <w:rPr>
        <w:b/>
        <w:bCs/>
        <w:color w:val="675E47" w:themeColor="text2"/>
      </w:rPr>
      <w:tblPr/>
      <w:tcPr>
        <w:shd w:val="clear" w:color="auto" w:fill="F6F6F2" w:themeFill="accent1" w:themeFillTint="19"/>
      </w:tcPr>
    </w:tblStylePr>
    <w:tblStylePr w:type="lastRow">
      <w:rPr>
        <w:b/>
        <w:bCs/>
        <w:color w:val="FFFFFF" w:themeColor="background1"/>
      </w:rPr>
      <w:tblPr/>
      <w:tcPr>
        <w:shd w:val="clear" w:color="auto" w:fill="A9A57C" w:themeFill="accent1"/>
      </w:tcPr>
    </w:tblStylePr>
    <w:tblStylePr w:type="firstCol">
      <w:rPr>
        <w:b/>
        <w:bCs/>
        <w:color w:val="675E47" w:themeColor="text2"/>
      </w:rPr>
    </w:tblStylePr>
    <w:tblStylePr w:type="lastCol">
      <w:rPr>
        <w:color w:val="2F2B20" w:themeColor="text1"/>
      </w:rPr>
    </w:tblStylePr>
  </w:style>
  <w:style w:type="paragraph" w:customStyle="1" w:styleId="DateText">
    <w:name w:val="Date Text"/>
    <w:basedOn w:val="Normal"/>
    <w:uiPriority w:val="35"/>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line="240" w:lineRule="auto"/>
      <w:ind w:left="720" w:hanging="288"/>
      <w:contextualSpacing/>
    </w:pPr>
    <w:rPr>
      <w:color w:val="675E47" w:themeColor="text2"/>
    </w:rPr>
  </w:style>
  <w:style w:type="character" w:customStyle="1" w:styleId="IntenseQuoteChar">
    <w:name w:val="Intense Quote Char"/>
    <w:basedOn w:val="DefaultParagraphFont"/>
    <w:link w:val="IntenseQuote"/>
    <w:uiPriority w:val="30"/>
    <w:rPr>
      <w:rFonts w:eastAsiaTheme="minorEastAsia"/>
      <w:b/>
      <w:bCs/>
      <w:i/>
      <w:iCs/>
      <w:color w:val="000000"/>
      <w:sz w:val="21"/>
      <w:shd w:val="clear" w:color="auto" w:fill="A9A57C" w:themeFill="accent1"/>
      <w:lang w:bidi="hi-IN"/>
      <w14:ligatures w14:val="standard"/>
      <w14:numForm w14:val="oldStyle"/>
    </w:rPr>
  </w:style>
  <w:style w:type="paragraph" w:styleId="TOCHeading">
    <w:name w:val="TOC Heading"/>
    <w:basedOn w:val="Heading1"/>
    <w:next w:val="Normal"/>
    <w:uiPriority w:val="39"/>
    <w:semiHidden/>
    <w:unhideWhenUsed/>
    <w:qFormat/>
    <w:pPr>
      <w:spacing w:before="480" w:line="264" w:lineRule="auto"/>
      <w:outlineLvl w:val="9"/>
    </w:pPr>
    <w:rPr>
      <w:b/>
      <w:color w:val="000000"/>
      <w:sz w:val="28"/>
      <w14:numForm w14:val="default"/>
    </w:rPr>
  </w:style>
  <w:style w:type="paragraph" w:customStyle="1" w:styleId="PersonalName">
    <w:name w:val="Personal Name"/>
    <w:basedOn w:val="Title"/>
    <w:qFormat/>
    <w:rPr>
      <w:b/>
      <w:sz w:val="28"/>
      <w:szCs w:val="28"/>
    </w:rPr>
  </w:style>
  <w:style w:type="character" w:customStyle="1" w:styleId="RecipientAddressChar">
    <w:name w:val="Recipient Address Char"/>
    <w:basedOn w:val="DefaultParagraphFont"/>
    <w:link w:val="RecipientAddress"/>
    <w:uiPriority w:val="5"/>
    <w:locked/>
    <w:rsid w:val="0007714E"/>
    <w:rPr>
      <w:color w:val="675E47" w:themeColor="text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2" Type="http://schemas.openxmlformats.org/officeDocument/2006/relationships/mailMergeSource" Target="file:///C:\Course%20Files%20for%20Microsoft%20Word%202016\Data%20Source_3.docx" TargetMode="External"/><Relationship Id="rId1" Type="http://schemas.openxmlformats.org/officeDocument/2006/relationships/attachedTemplate" Target="file:///C:\Courseware%20Templates%202013\Business%20letter%20(Adjacency%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CA43CBAD5E4CA8A94DDF8145AF04DC"/>
        <w:category>
          <w:name w:val="General"/>
          <w:gallery w:val="placeholder"/>
        </w:category>
        <w:types>
          <w:type w:val="bbPlcHdr"/>
        </w:types>
        <w:behaviors>
          <w:behavior w:val="content"/>
        </w:behaviors>
        <w:guid w:val="{0A51ED69-EE22-4912-9E9C-06A938B2DF99}"/>
      </w:docPartPr>
      <w:docPartBody>
        <w:p w:rsidR="005A0D10" w:rsidRDefault="000679B3">
          <w:pPr>
            <w:pStyle w:val="EDCA43CBAD5E4CA8A94DDF8145AF04DC"/>
          </w:pPr>
          <w:r>
            <w:rPr>
              <w:color w:val="FFFFFF" w:themeColor="background1"/>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9B3"/>
    <w:rsid w:val="000679B3"/>
    <w:rsid w:val="005A0D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19C00A4D02420EB5EEDCF66F9E334A">
    <w:name w:val="1F19C00A4D02420EB5EEDCF66F9E334A"/>
  </w:style>
  <w:style w:type="paragraph" w:customStyle="1" w:styleId="92A51419DD7046E38C5F0EF7FE8BE51F">
    <w:name w:val="92A51419DD7046E38C5F0EF7FE8BE51F"/>
  </w:style>
  <w:style w:type="paragraph" w:customStyle="1" w:styleId="48027FAF4FBF40F4B181DFDF859A054A">
    <w:name w:val="48027FAF4FBF40F4B181DFDF859A054A"/>
  </w:style>
  <w:style w:type="paragraph" w:customStyle="1" w:styleId="110DBE50DFE74C56861792C8EDE1A2BB">
    <w:name w:val="110DBE50DFE74C56861792C8EDE1A2BB"/>
  </w:style>
  <w:style w:type="paragraph" w:customStyle="1" w:styleId="684859079B314588A8DE29F4E8007DAF">
    <w:name w:val="684859079B314588A8DE29F4E8007DAF"/>
  </w:style>
  <w:style w:type="paragraph" w:customStyle="1" w:styleId="85BFE7B3297B41729EFEF561A9E43F42">
    <w:name w:val="85BFE7B3297B41729EFEF561A9E43F42"/>
  </w:style>
  <w:style w:type="paragraph" w:customStyle="1" w:styleId="337F70341B1B46E4B3C3310CB64426D2">
    <w:name w:val="337F70341B1B46E4B3C3310CB64426D2"/>
  </w:style>
  <w:style w:type="paragraph" w:customStyle="1" w:styleId="DFD8E5E7C8C244CE9A56D52CDFB0FA5C">
    <w:name w:val="DFD8E5E7C8C244CE9A56D52CDFB0FA5C"/>
  </w:style>
  <w:style w:type="paragraph" w:customStyle="1" w:styleId="816C91FA5DD54D3C9E19942AAF4D3BB3">
    <w:name w:val="816C91FA5DD54D3C9E19942AAF4D3BB3"/>
  </w:style>
  <w:style w:type="paragraph" w:customStyle="1" w:styleId="FE3F75FD77704189A05A19445F81C205">
    <w:name w:val="FE3F75FD77704189A05A19445F81C205"/>
  </w:style>
  <w:style w:type="paragraph" w:customStyle="1" w:styleId="EDCA43CBAD5E4CA8A94DDF8145AF04DC">
    <w:name w:val="EDCA43CBAD5E4CA8A94DDF8145AF04DC"/>
  </w:style>
  <w:style w:type="paragraph" w:customStyle="1" w:styleId="50CD366428E64D7F9CF6CFCA50905FCC">
    <w:name w:val="50CD366428E64D7F9CF6CFCA50905FCC"/>
    <w:rsid w:val="000679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microsoft.com/office/word/2004/10/bibliography" xmlns="http://schemas.microsoft.com/office/word/2004/10/bibliography"/>
</file>

<file path=customXml/item3.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4.xml><?xml version="1.0" encoding="utf-8"?>
<CoverPageProperties xmlns="http://schemas.microsoft.com/office/2006/coverPageProps">
  <PublishDate/>
  <Abstract/>
  <CompanyAddress/>
  <CompanyPhone/>
  <CompanyFax/>
  <CompanyEmail/>
</CoverPageProperties>
</file>

<file path=customXml/item5.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9BCC98AD-FA21-43AB-A569-64E74E4D19B7}">
  <ds:schemaRefs>
    <ds:schemaRef ds:uri="http://schemas.microsoft.com/sharepoint/v3/contenttype/forms"/>
  </ds:schemaRefs>
</ds:datastoreItem>
</file>

<file path=customXml/itemProps2.xml><?xml version="1.0" encoding="utf-8"?>
<ds:datastoreItem xmlns:ds="http://schemas.openxmlformats.org/officeDocument/2006/customXml" ds:itemID="{C2CF5E3A-7B6D-49D9-98D1-497DE9185669}">
  <ds:schemaRefs>
    <ds:schemaRef ds:uri="http://schemas.microsoft.com/office/word/2004/10/bibliography"/>
  </ds:schemaRefs>
</ds:datastoreItem>
</file>

<file path=customXml/itemProps3.xml><?xml version="1.0" encoding="utf-8"?>
<ds:datastoreItem xmlns:ds="http://schemas.openxmlformats.org/officeDocument/2006/customXml" ds:itemID="{5472DDDD-EF00-4AE5-AFBA-4A4AE8527F10}">
  <ds:schemaRefs>
    <ds:schemaRef ds:uri="http://schemas.microsoft.com/office/2009/outspace/metadata"/>
  </ds:schemaRefs>
</ds:datastoreItem>
</file>

<file path=customXml/itemProps4.xml><?xml version="1.0" encoding="utf-8"?>
<ds:datastoreItem xmlns:ds="http://schemas.openxmlformats.org/officeDocument/2006/customXml" ds:itemID="{8A90BD7C-A107-473D-9CEC-88442B1DCEDA}">
  <ds:schemaRefs>
    <ds:schemaRef ds:uri="http://schemas.microsoft.com/office/2006/coverPageProps"/>
  </ds:schemaRefs>
</ds:datastoreItem>
</file>

<file path=customXml/itemProps5.xml><?xml version="1.0" encoding="utf-8"?>
<ds:datastoreItem xmlns:ds="http://schemas.openxmlformats.org/officeDocument/2006/customXml" ds:itemID="{4EC6FF1C-8AAB-4CD9-88F5-A62B24227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letter (Adjacency design)</Template>
  <TotalTime>0</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Alpheius Global Enterprises</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Cara Hemphill</dc:creator>
  <cp:keywords/>
  <cp:lastModifiedBy>Ivana Robinson</cp:lastModifiedBy>
  <cp:revision>6</cp:revision>
  <dcterms:created xsi:type="dcterms:W3CDTF">2013-08-26T04:55:00Z</dcterms:created>
  <dcterms:modified xsi:type="dcterms:W3CDTF">2016-02-02T06:00:00Z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TC017730519991</vt:lpwstr>
  </property>
</Properties>
</file>